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54C6" w14:textId="77777777" w:rsidR="00023141" w:rsidRDefault="00000000">
      <w:pPr>
        <w:pStyle w:val="Nadpis1"/>
        <w:jc w:val="center"/>
      </w:pPr>
      <w:r>
        <w:t>KONSTRUKČNÍ LIST</w:t>
      </w:r>
    </w:p>
    <w:p w14:paraId="2898275E" w14:textId="77777777" w:rsidR="00023141" w:rsidRDefault="00000000">
      <w:pPr>
        <w:pStyle w:val="Nadpis2"/>
        <w:jc w:val="center"/>
      </w:pPr>
      <w:r>
        <w:t>Kontejner s dolním výsypem – typ KD-15/PL</w:t>
      </w:r>
    </w:p>
    <w:p w14:paraId="702B0927" w14:textId="77777777" w:rsidR="00023141" w:rsidRDefault="00000000">
      <w:pPr>
        <w:pStyle w:val="Nadpis3"/>
      </w:pPr>
      <w:r>
        <w:t>1. ZÁKLADNÍ INFORMACE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23141" w14:paraId="3DAEDA49" w14:textId="77777777">
        <w:tc>
          <w:tcPr>
            <w:tcW w:w="4320" w:type="dxa"/>
          </w:tcPr>
          <w:p w14:paraId="3E0B0C5D" w14:textId="77777777" w:rsidR="00023141" w:rsidRDefault="00000000">
            <w:r>
              <w:t>Název výrobku:</w:t>
            </w:r>
          </w:p>
        </w:tc>
        <w:tc>
          <w:tcPr>
            <w:tcW w:w="4320" w:type="dxa"/>
          </w:tcPr>
          <w:p w14:paraId="48E6148A" w14:textId="77777777" w:rsidR="00023141" w:rsidRDefault="00000000">
            <w:r>
              <w:t>Kovový kontejner s dolním výsypem na plasty</w:t>
            </w:r>
          </w:p>
        </w:tc>
      </w:tr>
      <w:tr w:rsidR="00023141" w14:paraId="5A1C9631" w14:textId="77777777">
        <w:tc>
          <w:tcPr>
            <w:tcW w:w="4320" w:type="dxa"/>
          </w:tcPr>
          <w:p w14:paraId="77F8E86D" w14:textId="77777777" w:rsidR="00023141" w:rsidRDefault="00000000">
            <w:r>
              <w:t>Typ:</w:t>
            </w:r>
          </w:p>
        </w:tc>
        <w:tc>
          <w:tcPr>
            <w:tcW w:w="4320" w:type="dxa"/>
          </w:tcPr>
          <w:p w14:paraId="22F9897F" w14:textId="77777777" w:rsidR="00023141" w:rsidRDefault="00000000">
            <w:r>
              <w:t>KD-15/PL</w:t>
            </w:r>
          </w:p>
        </w:tc>
      </w:tr>
      <w:tr w:rsidR="00023141" w14:paraId="7077A110" w14:textId="77777777">
        <w:tc>
          <w:tcPr>
            <w:tcW w:w="4320" w:type="dxa"/>
          </w:tcPr>
          <w:p w14:paraId="15BAB377" w14:textId="77777777" w:rsidR="00023141" w:rsidRDefault="00000000">
            <w:r>
              <w:t>Určení:</w:t>
            </w:r>
          </w:p>
        </w:tc>
        <w:tc>
          <w:tcPr>
            <w:tcW w:w="4320" w:type="dxa"/>
          </w:tcPr>
          <w:p w14:paraId="368391A8" w14:textId="77777777" w:rsidR="00023141" w:rsidRDefault="00000000">
            <w:r>
              <w:t>Sběr lehkých plastových odpadů ve výrobních provozech</w:t>
            </w:r>
          </w:p>
        </w:tc>
      </w:tr>
      <w:tr w:rsidR="00023141" w14:paraId="060733F0" w14:textId="77777777">
        <w:tc>
          <w:tcPr>
            <w:tcW w:w="4320" w:type="dxa"/>
          </w:tcPr>
          <w:p w14:paraId="386AC425" w14:textId="77777777" w:rsidR="00023141" w:rsidRDefault="00000000">
            <w:r>
              <w:t>Objem:</w:t>
            </w:r>
          </w:p>
        </w:tc>
        <w:tc>
          <w:tcPr>
            <w:tcW w:w="4320" w:type="dxa"/>
          </w:tcPr>
          <w:p w14:paraId="72F3977B" w14:textId="77777777" w:rsidR="00023141" w:rsidRDefault="00000000">
            <w:r>
              <w:t>1,5 m³</w:t>
            </w:r>
          </w:p>
        </w:tc>
      </w:tr>
      <w:tr w:rsidR="00023141" w14:paraId="46590D68" w14:textId="77777777">
        <w:tc>
          <w:tcPr>
            <w:tcW w:w="4320" w:type="dxa"/>
          </w:tcPr>
          <w:p w14:paraId="5D60212D" w14:textId="77777777" w:rsidR="00023141" w:rsidRDefault="00000000">
            <w:r>
              <w:t>Způsob vyprazdňování:</w:t>
            </w:r>
          </w:p>
        </w:tc>
        <w:tc>
          <w:tcPr>
            <w:tcW w:w="4320" w:type="dxa"/>
          </w:tcPr>
          <w:p w14:paraId="4BE5B4E2" w14:textId="77777777" w:rsidR="00023141" w:rsidRDefault="00000000">
            <w:r>
              <w:t>Dolní výsyp – čepový mechanismus ovládaný hákem VZV</w:t>
            </w:r>
          </w:p>
        </w:tc>
      </w:tr>
      <w:tr w:rsidR="00023141" w14:paraId="278D47F9" w14:textId="77777777">
        <w:tc>
          <w:tcPr>
            <w:tcW w:w="4320" w:type="dxa"/>
          </w:tcPr>
          <w:p w14:paraId="6164174F" w14:textId="77777777" w:rsidR="00023141" w:rsidRDefault="00000000">
            <w:r>
              <w:t>Datum revize dokumentu:</w:t>
            </w:r>
          </w:p>
        </w:tc>
        <w:tc>
          <w:tcPr>
            <w:tcW w:w="4320" w:type="dxa"/>
          </w:tcPr>
          <w:p w14:paraId="57DF2B4F" w14:textId="77777777" w:rsidR="00023141" w:rsidRDefault="00000000">
            <w:r>
              <w:t>01. 11. 2025</w:t>
            </w:r>
          </w:p>
        </w:tc>
      </w:tr>
      <w:tr w:rsidR="00023141" w14:paraId="3BB5F4D1" w14:textId="77777777">
        <w:tc>
          <w:tcPr>
            <w:tcW w:w="4320" w:type="dxa"/>
          </w:tcPr>
          <w:p w14:paraId="720EDFDD" w14:textId="77777777" w:rsidR="00023141" w:rsidRDefault="00000000">
            <w:r>
              <w:t>Zpracoval:</w:t>
            </w:r>
          </w:p>
        </w:tc>
        <w:tc>
          <w:tcPr>
            <w:tcW w:w="4320" w:type="dxa"/>
          </w:tcPr>
          <w:p w14:paraId="3FAF1B45" w14:textId="77777777" w:rsidR="00023141" w:rsidRDefault="00000000">
            <w:r>
              <w:t>Ing. Ludvík Hradílek – konstrukce</w:t>
            </w:r>
          </w:p>
        </w:tc>
      </w:tr>
      <w:tr w:rsidR="00023141" w14:paraId="14C21D20" w14:textId="77777777">
        <w:tc>
          <w:tcPr>
            <w:tcW w:w="4320" w:type="dxa"/>
          </w:tcPr>
          <w:p w14:paraId="4E7DCC18" w14:textId="77777777" w:rsidR="00023141" w:rsidRDefault="00000000">
            <w:r>
              <w:t>Revize:</w:t>
            </w:r>
          </w:p>
        </w:tc>
        <w:tc>
          <w:tcPr>
            <w:tcW w:w="4320" w:type="dxa"/>
          </w:tcPr>
          <w:p w14:paraId="4B0B8A36" w14:textId="77777777" w:rsidR="00023141" w:rsidRDefault="00000000">
            <w:r>
              <w:t>A/2025</w:t>
            </w:r>
          </w:p>
        </w:tc>
      </w:tr>
    </w:tbl>
    <w:p w14:paraId="75E4107D" w14:textId="77777777" w:rsidR="00023141" w:rsidRDefault="00000000">
      <w:pPr>
        <w:pStyle w:val="Nadpis3"/>
      </w:pPr>
      <w:r>
        <w:t>2. ROZMĚRY A HMOTNOST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23141" w14:paraId="20CC8A90" w14:textId="77777777">
        <w:tc>
          <w:tcPr>
            <w:tcW w:w="4320" w:type="dxa"/>
          </w:tcPr>
          <w:p w14:paraId="495990A2" w14:textId="77777777" w:rsidR="00023141" w:rsidRDefault="00000000">
            <w:r>
              <w:t>Celková délka (L):</w:t>
            </w:r>
          </w:p>
        </w:tc>
        <w:tc>
          <w:tcPr>
            <w:tcW w:w="4320" w:type="dxa"/>
          </w:tcPr>
          <w:p w14:paraId="0C0E6F32" w14:textId="77777777" w:rsidR="00023141" w:rsidRDefault="00000000">
            <w:r>
              <w:t>1600 mm</w:t>
            </w:r>
          </w:p>
        </w:tc>
      </w:tr>
      <w:tr w:rsidR="00023141" w14:paraId="4984B2D2" w14:textId="77777777">
        <w:tc>
          <w:tcPr>
            <w:tcW w:w="4320" w:type="dxa"/>
          </w:tcPr>
          <w:p w14:paraId="61EC6F08" w14:textId="77777777" w:rsidR="00023141" w:rsidRDefault="00000000">
            <w:r>
              <w:t>Celková šířka (B):</w:t>
            </w:r>
          </w:p>
        </w:tc>
        <w:tc>
          <w:tcPr>
            <w:tcW w:w="4320" w:type="dxa"/>
          </w:tcPr>
          <w:p w14:paraId="466C7300" w14:textId="77777777" w:rsidR="00023141" w:rsidRDefault="00000000">
            <w:r>
              <w:t>1200 mm</w:t>
            </w:r>
          </w:p>
        </w:tc>
      </w:tr>
      <w:tr w:rsidR="00023141" w14:paraId="202C8878" w14:textId="77777777">
        <w:tc>
          <w:tcPr>
            <w:tcW w:w="4320" w:type="dxa"/>
          </w:tcPr>
          <w:p w14:paraId="02CD0ABE" w14:textId="77777777" w:rsidR="00023141" w:rsidRDefault="00000000">
            <w:r>
              <w:t>Celková výška (H):</w:t>
            </w:r>
          </w:p>
        </w:tc>
        <w:tc>
          <w:tcPr>
            <w:tcW w:w="4320" w:type="dxa"/>
          </w:tcPr>
          <w:p w14:paraId="0F21D672" w14:textId="77777777" w:rsidR="00023141" w:rsidRDefault="00000000">
            <w:r>
              <w:t>1150 mm</w:t>
            </w:r>
          </w:p>
        </w:tc>
      </w:tr>
      <w:tr w:rsidR="00023141" w14:paraId="220D8EBF" w14:textId="77777777">
        <w:tc>
          <w:tcPr>
            <w:tcW w:w="4320" w:type="dxa"/>
          </w:tcPr>
          <w:p w14:paraId="677C1EC9" w14:textId="77777777" w:rsidR="00023141" w:rsidRDefault="00000000">
            <w:r>
              <w:t>Objem nádoby:</w:t>
            </w:r>
          </w:p>
        </w:tc>
        <w:tc>
          <w:tcPr>
            <w:tcW w:w="4320" w:type="dxa"/>
          </w:tcPr>
          <w:p w14:paraId="1FB5F1E5" w14:textId="77777777" w:rsidR="00023141" w:rsidRDefault="00000000">
            <w:r>
              <w:t>1,5 m³</w:t>
            </w:r>
          </w:p>
        </w:tc>
      </w:tr>
      <w:tr w:rsidR="00023141" w14:paraId="2D8F742F" w14:textId="77777777">
        <w:tc>
          <w:tcPr>
            <w:tcW w:w="4320" w:type="dxa"/>
          </w:tcPr>
          <w:p w14:paraId="7D2A03D5" w14:textId="77777777" w:rsidR="00023141" w:rsidRDefault="00000000">
            <w:r>
              <w:t>Hmotnost prázdného kontejneru:</w:t>
            </w:r>
          </w:p>
        </w:tc>
        <w:tc>
          <w:tcPr>
            <w:tcW w:w="4320" w:type="dxa"/>
          </w:tcPr>
          <w:p w14:paraId="4FE20966" w14:textId="77777777" w:rsidR="00023141" w:rsidRDefault="00000000">
            <w:r>
              <w:t>cca 195 kg</w:t>
            </w:r>
          </w:p>
        </w:tc>
      </w:tr>
      <w:tr w:rsidR="00023141" w14:paraId="3DC78C67" w14:textId="77777777">
        <w:tc>
          <w:tcPr>
            <w:tcW w:w="4320" w:type="dxa"/>
          </w:tcPr>
          <w:p w14:paraId="7368F8A7" w14:textId="77777777" w:rsidR="00023141" w:rsidRDefault="00000000">
            <w:r>
              <w:t>Nosnost (max. užitečná):</w:t>
            </w:r>
          </w:p>
        </w:tc>
        <w:tc>
          <w:tcPr>
            <w:tcW w:w="4320" w:type="dxa"/>
          </w:tcPr>
          <w:p w14:paraId="1D1806BF" w14:textId="77777777" w:rsidR="00023141" w:rsidRDefault="00000000">
            <w:r>
              <w:t>800 kg</w:t>
            </w:r>
          </w:p>
        </w:tc>
      </w:tr>
      <w:tr w:rsidR="00023141" w14:paraId="75CEA724" w14:textId="77777777">
        <w:tc>
          <w:tcPr>
            <w:tcW w:w="4320" w:type="dxa"/>
          </w:tcPr>
          <w:p w14:paraId="2B621C0B" w14:textId="77777777" w:rsidR="00023141" w:rsidRDefault="00000000">
            <w:r>
              <w:t>Tloušťka plechu korby:</w:t>
            </w:r>
          </w:p>
        </w:tc>
        <w:tc>
          <w:tcPr>
            <w:tcW w:w="4320" w:type="dxa"/>
          </w:tcPr>
          <w:p w14:paraId="6DDA968E" w14:textId="77777777" w:rsidR="00023141" w:rsidRDefault="00000000">
            <w:r>
              <w:t>2,0 mm</w:t>
            </w:r>
          </w:p>
        </w:tc>
      </w:tr>
      <w:tr w:rsidR="00023141" w14:paraId="42DE7944" w14:textId="77777777">
        <w:tc>
          <w:tcPr>
            <w:tcW w:w="4320" w:type="dxa"/>
          </w:tcPr>
          <w:p w14:paraId="13EEFD1A" w14:textId="77777777" w:rsidR="00023141" w:rsidRDefault="00000000">
            <w:r>
              <w:t>Tloušťka plechu rámu:</w:t>
            </w:r>
          </w:p>
        </w:tc>
        <w:tc>
          <w:tcPr>
            <w:tcW w:w="4320" w:type="dxa"/>
          </w:tcPr>
          <w:p w14:paraId="52708D02" w14:textId="77777777" w:rsidR="00023141" w:rsidRDefault="00000000">
            <w:r>
              <w:t>3,0 mm</w:t>
            </w:r>
          </w:p>
        </w:tc>
      </w:tr>
    </w:tbl>
    <w:p w14:paraId="6BDF02FD" w14:textId="77777777" w:rsidR="00023141" w:rsidRDefault="00000000">
      <w:pPr>
        <w:pStyle w:val="Nadpis3"/>
      </w:pPr>
      <w:r>
        <w:t>3. MATERIÁL A KOMPONENTY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59FA8F27" w14:textId="77777777">
        <w:tc>
          <w:tcPr>
            <w:tcW w:w="2880" w:type="dxa"/>
          </w:tcPr>
          <w:p w14:paraId="65828338" w14:textId="77777777" w:rsidR="00023141" w:rsidRDefault="00000000">
            <w:r>
              <w:t>Součást</w:t>
            </w:r>
          </w:p>
        </w:tc>
        <w:tc>
          <w:tcPr>
            <w:tcW w:w="2880" w:type="dxa"/>
          </w:tcPr>
          <w:p w14:paraId="5AF0D6FB" w14:textId="77777777" w:rsidR="00023141" w:rsidRDefault="00000000">
            <w:r>
              <w:t>Materiál</w:t>
            </w:r>
          </w:p>
        </w:tc>
        <w:tc>
          <w:tcPr>
            <w:tcW w:w="2880" w:type="dxa"/>
          </w:tcPr>
          <w:p w14:paraId="64743AA4" w14:textId="77777777" w:rsidR="00023141" w:rsidRDefault="00000000">
            <w:r>
              <w:t>Poznámka</w:t>
            </w:r>
          </w:p>
        </w:tc>
      </w:tr>
      <w:tr w:rsidR="00023141" w14:paraId="79EDED69" w14:textId="77777777">
        <w:tc>
          <w:tcPr>
            <w:tcW w:w="2880" w:type="dxa"/>
          </w:tcPr>
          <w:p w14:paraId="7C52A262" w14:textId="77777777" w:rsidR="00023141" w:rsidRDefault="00000000">
            <w:r>
              <w:t>Korba</w:t>
            </w:r>
          </w:p>
        </w:tc>
        <w:tc>
          <w:tcPr>
            <w:tcW w:w="2880" w:type="dxa"/>
          </w:tcPr>
          <w:p w14:paraId="092C73EE" w14:textId="77777777" w:rsidR="00023141" w:rsidRDefault="00000000">
            <w:r>
              <w:t>Ocel S235JR, plech 2 mm</w:t>
            </w:r>
          </w:p>
        </w:tc>
        <w:tc>
          <w:tcPr>
            <w:tcW w:w="2880" w:type="dxa"/>
          </w:tcPr>
          <w:p w14:paraId="09681B59" w14:textId="77777777" w:rsidR="00023141" w:rsidRDefault="00000000">
            <w:r>
              <w:t xml:space="preserve">ohýbané díly svařované do </w:t>
            </w:r>
            <w:r>
              <w:lastRenderedPageBreak/>
              <w:t>rámu</w:t>
            </w:r>
          </w:p>
        </w:tc>
      </w:tr>
      <w:tr w:rsidR="00023141" w14:paraId="542B5D0F" w14:textId="77777777">
        <w:tc>
          <w:tcPr>
            <w:tcW w:w="2880" w:type="dxa"/>
          </w:tcPr>
          <w:p w14:paraId="37B9CB4F" w14:textId="77777777" w:rsidR="00023141" w:rsidRDefault="00000000">
            <w:r>
              <w:lastRenderedPageBreak/>
              <w:t>Rám základny</w:t>
            </w:r>
          </w:p>
        </w:tc>
        <w:tc>
          <w:tcPr>
            <w:tcW w:w="2880" w:type="dxa"/>
          </w:tcPr>
          <w:p w14:paraId="6DB95A68" w14:textId="77777777" w:rsidR="00023141" w:rsidRDefault="00000000">
            <w:r>
              <w:t>Ocelový profil U60x40x3</w:t>
            </w:r>
          </w:p>
        </w:tc>
        <w:tc>
          <w:tcPr>
            <w:tcW w:w="2880" w:type="dxa"/>
          </w:tcPr>
          <w:p w14:paraId="7ACE3745" w14:textId="77777777" w:rsidR="00023141" w:rsidRDefault="00000000">
            <w:r>
              <w:t>svařenec</w:t>
            </w:r>
          </w:p>
        </w:tc>
      </w:tr>
      <w:tr w:rsidR="00023141" w14:paraId="66B1B15E" w14:textId="77777777">
        <w:tc>
          <w:tcPr>
            <w:tcW w:w="2880" w:type="dxa"/>
          </w:tcPr>
          <w:p w14:paraId="1E9DE031" w14:textId="77777777" w:rsidR="00023141" w:rsidRDefault="00000000">
            <w:r>
              <w:t>Výklopné dno</w:t>
            </w:r>
          </w:p>
        </w:tc>
        <w:tc>
          <w:tcPr>
            <w:tcW w:w="2880" w:type="dxa"/>
          </w:tcPr>
          <w:p w14:paraId="29AE862D" w14:textId="77777777" w:rsidR="00023141" w:rsidRDefault="00000000">
            <w:r>
              <w:t>Ocelový plech 3 mm</w:t>
            </w:r>
          </w:p>
        </w:tc>
        <w:tc>
          <w:tcPr>
            <w:tcW w:w="2880" w:type="dxa"/>
          </w:tcPr>
          <w:p w14:paraId="275E460A" w14:textId="77777777" w:rsidR="00023141" w:rsidRDefault="00000000">
            <w:r>
              <w:t>zajištěné dvojicí čepů Ø25 mm</w:t>
            </w:r>
          </w:p>
        </w:tc>
      </w:tr>
      <w:tr w:rsidR="00023141" w14:paraId="5F01A9A1" w14:textId="77777777">
        <w:tc>
          <w:tcPr>
            <w:tcW w:w="2880" w:type="dxa"/>
          </w:tcPr>
          <w:p w14:paraId="49EE44C8" w14:textId="77777777" w:rsidR="00023141" w:rsidRDefault="00000000">
            <w:r>
              <w:t>Ovládací páka výsypu</w:t>
            </w:r>
          </w:p>
        </w:tc>
        <w:tc>
          <w:tcPr>
            <w:tcW w:w="2880" w:type="dxa"/>
          </w:tcPr>
          <w:p w14:paraId="54D17A22" w14:textId="77777777" w:rsidR="00023141" w:rsidRDefault="00000000">
            <w:r>
              <w:t>Kruhová ocel Ø20 mm</w:t>
            </w:r>
          </w:p>
        </w:tc>
        <w:tc>
          <w:tcPr>
            <w:tcW w:w="2880" w:type="dxa"/>
          </w:tcPr>
          <w:p w14:paraId="03473D27" w14:textId="77777777" w:rsidR="00023141" w:rsidRDefault="00000000">
            <w:r>
              <w:t>mechanické ovládání VZV hákem</w:t>
            </w:r>
          </w:p>
        </w:tc>
      </w:tr>
      <w:tr w:rsidR="00023141" w14:paraId="2F9C7D99" w14:textId="77777777">
        <w:tc>
          <w:tcPr>
            <w:tcW w:w="2880" w:type="dxa"/>
          </w:tcPr>
          <w:p w14:paraId="5DD562A0" w14:textId="77777777" w:rsidR="00023141" w:rsidRDefault="00000000">
            <w:r>
              <w:t>Přesné čepy a ložiska</w:t>
            </w:r>
          </w:p>
        </w:tc>
        <w:tc>
          <w:tcPr>
            <w:tcW w:w="2880" w:type="dxa"/>
          </w:tcPr>
          <w:p w14:paraId="5E357C80" w14:textId="77777777" w:rsidR="00023141" w:rsidRDefault="00000000">
            <w:r>
              <w:t>S355 + Zn povrch</w:t>
            </w:r>
          </w:p>
        </w:tc>
        <w:tc>
          <w:tcPr>
            <w:tcW w:w="2880" w:type="dxa"/>
          </w:tcPr>
          <w:p w14:paraId="44F61550" w14:textId="77777777" w:rsidR="00023141" w:rsidRDefault="00000000">
            <w:r>
              <w:t>zajištěné závlačkami</w:t>
            </w:r>
          </w:p>
        </w:tc>
      </w:tr>
      <w:tr w:rsidR="00023141" w14:paraId="03701356" w14:textId="77777777">
        <w:tc>
          <w:tcPr>
            <w:tcW w:w="2880" w:type="dxa"/>
          </w:tcPr>
          <w:p w14:paraId="218B20C3" w14:textId="77777777" w:rsidR="00023141" w:rsidRDefault="00000000">
            <w:r>
              <w:t>Závěsný hák pro VZV</w:t>
            </w:r>
          </w:p>
        </w:tc>
        <w:tc>
          <w:tcPr>
            <w:tcW w:w="2880" w:type="dxa"/>
          </w:tcPr>
          <w:p w14:paraId="7174ABEF" w14:textId="77777777" w:rsidR="00023141" w:rsidRDefault="00000000">
            <w:r>
              <w:t>Profil U80 + výztuha</w:t>
            </w:r>
          </w:p>
        </w:tc>
        <w:tc>
          <w:tcPr>
            <w:tcW w:w="2880" w:type="dxa"/>
          </w:tcPr>
          <w:p w14:paraId="23F4DA86" w14:textId="77777777" w:rsidR="00023141" w:rsidRDefault="00000000">
            <w:r>
              <w:t>svařený s rámem</w:t>
            </w:r>
          </w:p>
        </w:tc>
      </w:tr>
    </w:tbl>
    <w:p w14:paraId="7DA276BF" w14:textId="77777777" w:rsidR="00023141" w:rsidRDefault="00000000">
      <w:pPr>
        <w:pStyle w:val="Nadpis3"/>
      </w:pPr>
      <w:r>
        <w:t>4. POVRCHOVÁ ÚPRAVA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23141" w14:paraId="48832D35" w14:textId="77777777">
        <w:tc>
          <w:tcPr>
            <w:tcW w:w="4320" w:type="dxa"/>
          </w:tcPr>
          <w:p w14:paraId="5CB2798B" w14:textId="77777777" w:rsidR="00023141" w:rsidRDefault="00000000">
            <w:r>
              <w:t>Předúprava:</w:t>
            </w:r>
          </w:p>
        </w:tc>
        <w:tc>
          <w:tcPr>
            <w:tcW w:w="4320" w:type="dxa"/>
          </w:tcPr>
          <w:p w14:paraId="45EDA296" w14:textId="77777777" w:rsidR="00023141" w:rsidRDefault="00000000">
            <w:r>
              <w:t>Odmaštění, tryskání Sa 2,5</w:t>
            </w:r>
          </w:p>
        </w:tc>
      </w:tr>
      <w:tr w:rsidR="00023141" w14:paraId="3785D85F" w14:textId="77777777">
        <w:tc>
          <w:tcPr>
            <w:tcW w:w="4320" w:type="dxa"/>
          </w:tcPr>
          <w:p w14:paraId="6B6A267D" w14:textId="77777777" w:rsidR="00023141" w:rsidRDefault="00000000">
            <w:r>
              <w:t>Základní nátěr:</w:t>
            </w:r>
          </w:p>
        </w:tc>
        <w:tc>
          <w:tcPr>
            <w:tcW w:w="4320" w:type="dxa"/>
          </w:tcPr>
          <w:p w14:paraId="62537A40" w14:textId="77777777" w:rsidR="00023141" w:rsidRDefault="00000000">
            <w:r>
              <w:t>Epoxidový základ RAL 7030, tl. 40 µm</w:t>
            </w:r>
          </w:p>
        </w:tc>
      </w:tr>
      <w:tr w:rsidR="00023141" w14:paraId="74D1FCA2" w14:textId="77777777">
        <w:tc>
          <w:tcPr>
            <w:tcW w:w="4320" w:type="dxa"/>
          </w:tcPr>
          <w:p w14:paraId="24CA764D" w14:textId="77777777" w:rsidR="00023141" w:rsidRDefault="00000000">
            <w:r>
              <w:t>Vrchní nátěr:</w:t>
            </w:r>
          </w:p>
        </w:tc>
        <w:tc>
          <w:tcPr>
            <w:tcW w:w="4320" w:type="dxa"/>
          </w:tcPr>
          <w:p w14:paraId="06292DE2" w14:textId="77777777" w:rsidR="00023141" w:rsidRDefault="00000000">
            <w:r>
              <w:t>Polyuretan RAL 1018 (žlutá), tl. 60 µm</w:t>
            </w:r>
          </w:p>
        </w:tc>
      </w:tr>
      <w:tr w:rsidR="00023141" w14:paraId="0060D13B" w14:textId="77777777">
        <w:tc>
          <w:tcPr>
            <w:tcW w:w="4320" w:type="dxa"/>
          </w:tcPr>
          <w:p w14:paraId="36D5C245" w14:textId="77777777" w:rsidR="00023141" w:rsidRDefault="00000000">
            <w:r>
              <w:t>Celková tloušťka vrstvy:</w:t>
            </w:r>
          </w:p>
        </w:tc>
        <w:tc>
          <w:tcPr>
            <w:tcW w:w="4320" w:type="dxa"/>
          </w:tcPr>
          <w:p w14:paraId="418AAECD" w14:textId="77777777" w:rsidR="00023141" w:rsidRDefault="00000000">
            <w:r>
              <w:t>cca 100 µm</w:t>
            </w:r>
          </w:p>
        </w:tc>
      </w:tr>
      <w:tr w:rsidR="00023141" w14:paraId="56F8FBAD" w14:textId="77777777">
        <w:tc>
          <w:tcPr>
            <w:tcW w:w="4320" w:type="dxa"/>
          </w:tcPr>
          <w:p w14:paraId="1D478759" w14:textId="77777777" w:rsidR="00023141" w:rsidRDefault="00000000">
            <w:r>
              <w:t>Volitelné barvy:</w:t>
            </w:r>
          </w:p>
        </w:tc>
        <w:tc>
          <w:tcPr>
            <w:tcW w:w="4320" w:type="dxa"/>
          </w:tcPr>
          <w:p w14:paraId="5C201CAD" w14:textId="77777777" w:rsidR="00023141" w:rsidRDefault="00000000">
            <w:r>
              <w:t>RAL 5010 (modrá), RAL 6018 (zelená), RAL 2004 (oranžová)</w:t>
            </w:r>
          </w:p>
        </w:tc>
      </w:tr>
    </w:tbl>
    <w:p w14:paraId="28DC0C18" w14:textId="77777777" w:rsidR="00023141" w:rsidRDefault="00000000">
      <w:pPr>
        <w:pStyle w:val="Nadpis3"/>
      </w:pPr>
      <w:r>
        <w:t>5. SVAŘOVÁNÍ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23141" w14:paraId="149C34AB" w14:textId="77777777">
        <w:tc>
          <w:tcPr>
            <w:tcW w:w="4320" w:type="dxa"/>
          </w:tcPr>
          <w:p w14:paraId="1CC8ABF2" w14:textId="77777777" w:rsidR="00023141" w:rsidRDefault="00000000">
            <w:r>
              <w:t>Metoda:</w:t>
            </w:r>
          </w:p>
        </w:tc>
        <w:tc>
          <w:tcPr>
            <w:tcW w:w="4320" w:type="dxa"/>
          </w:tcPr>
          <w:p w14:paraId="5979115E" w14:textId="77777777" w:rsidR="00023141" w:rsidRDefault="00000000">
            <w:r>
              <w:t>MIG/MAG (135)</w:t>
            </w:r>
          </w:p>
        </w:tc>
      </w:tr>
      <w:tr w:rsidR="00023141" w14:paraId="0699749F" w14:textId="77777777">
        <w:tc>
          <w:tcPr>
            <w:tcW w:w="4320" w:type="dxa"/>
          </w:tcPr>
          <w:p w14:paraId="479D3EB7" w14:textId="77777777" w:rsidR="00023141" w:rsidRDefault="00000000">
            <w:r>
              <w:t>Materiál drátu:</w:t>
            </w:r>
          </w:p>
        </w:tc>
        <w:tc>
          <w:tcPr>
            <w:tcW w:w="4320" w:type="dxa"/>
          </w:tcPr>
          <w:p w14:paraId="767BCDF7" w14:textId="77777777" w:rsidR="00023141" w:rsidRDefault="00000000">
            <w:r>
              <w:t>G3Si1 Ø1,0 mm</w:t>
            </w:r>
          </w:p>
        </w:tc>
      </w:tr>
      <w:tr w:rsidR="00023141" w14:paraId="1FAD9DC3" w14:textId="77777777">
        <w:tc>
          <w:tcPr>
            <w:tcW w:w="4320" w:type="dxa"/>
          </w:tcPr>
          <w:p w14:paraId="481B9CDA" w14:textId="77777777" w:rsidR="00023141" w:rsidRDefault="00000000">
            <w:r>
              <w:t>Ochranný plyn:</w:t>
            </w:r>
          </w:p>
        </w:tc>
        <w:tc>
          <w:tcPr>
            <w:tcW w:w="4320" w:type="dxa"/>
          </w:tcPr>
          <w:p w14:paraId="665D2DA9" w14:textId="77777777" w:rsidR="00023141" w:rsidRDefault="00000000">
            <w:r>
              <w:t>Ar + CO₂ (82/18)</w:t>
            </w:r>
          </w:p>
        </w:tc>
      </w:tr>
      <w:tr w:rsidR="00023141" w14:paraId="047E1A72" w14:textId="77777777">
        <w:tc>
          <w:tcPr>
            <w:tcW w:w="4320" w:type="dxa"/>
          </w:tcPr>
          <w:p w14:paraId="628A14DC" w14:textId="77777777" w:rsidR="00023141" w:rsidRDefault="00000000">
            <w:r>
              <w:t>Kvalita svaru:</w:t>
            </w:r>
          </w:p>
        </w:tc>
        <w:tc>
          <w:tcPr>
            <w:tcW w:w="4320" w:type="dxa"/>
          </w:tcPr>
          <w:p w14:paraId="664F1FA6" w14:textId="77777777" w:rsidR="00023141" w:rsidRDefault="00000000">
            <w:r>
              <w:t>dle EN ISO 5817, stupeň B</w:t>
            </w:r>
          </w:p>
        </w:tc>
      </w:tr>
    </w:tbl>
    <w:p w14:paraId="74C9338B" w14:textId="77777777" w:rsidR="00023141" w:rsidRDefault="00000000">
      <w:pPr>
        <w:pStyle w:val="Nadpis3"/>
      </w:pPr>
      <w:r>
        <w:t>6. BEZPEČNOST A ÚDRŽBA</w:t>
      </w:r>
    </w:p>
    <w:p w14:paraId="65CB5B2C" w14:textId="77777777" w:rsidR="00023141" w:rsidRDefault="00000000">
      <w:r>
        <w:t>• Při manipulaci dodržuj bezpečnou vzdálenost od výklopného dna.</w:t>
      </w:r>
    </w:p>
    <w:p w14:paraId="4575949B" w14:textId="77777777" w:rsidR="00023141" w:rsidRDefault="00000000">
      <w:r>
        <w:t>• Dolní výsyp smí být ovládán pouze pomocí VZV háku určeného k tomuto typu kontejneru.</w:t>
      </w:r>
    </w:p>
    <w:p w14:paraId="4AD2CE2F" w14:textId="77777777" w:rsidR="00023141" w:rsidRDefault="00000000">
      <w:r>
        <w:t>• Pravidelně kontroluj čepy výsypu a mazání ložisek.</w:t>
      </w:r>
    </w:p>
    <w:p w14:paraId="143CACAE" w14:textId="77777777" w:rsidR="00023141" w:rsidRDefault="00000000">
      <w:r>
        <w:t>• Minimálně jednou ročně proveď kontrolu korozního stavu nátěru a mechanických částí.</w:t>
      </w:r>
    </w:p>
    <w:p w14:paraId="76B94D40" w14:textId="77777777" w:rsidR="00023141" w:rsidRDefault="00000000">
      <w:pPr>
        <w:pStyle w:val="Nadpis3"/>
      </w:pPr>
      <w:r>
        <w:t>7. TECHNICKÉ POZNÁMKY</w:t>
      </w:r>
    </w:p>
    <w:p w14:paraId="3DD57960" w14:textId="77777777" w:rsidR="00023141" w:rsidRDefault="00000000">
      <w:r>
        <w:t>• Konstrukce je navržena s důrazem na jednoduchou výrobu, pevnost rámu a bezpečnost obsluhy.</w:t>
      </w:r>
    </w:p>
    <w:p w14:paraId="419E2BB8" w14:textId="77777777" w:rsidR="00023141" w:rsidRDefault="00000000">
      <w:r>
        <w:lastRenderedPageBreak/>
        <w:t>• Kontejner je stohovatelný ve třech vrstvách (prázdný stav).</w:t>
      </w:r>
    </w:p>
    <w:p w14:paraId="6C00157F" w14:textId="77777777" w:rsidR="00023141" w:rsidRDefault="00000000">
      <w:r>
        <w:t>• Pro převoz doporučeno zajištění popruhem dle EN 12195-2.</w:t>
      </w:r>
    </w:p>
    <w:p w14:paraId="5A45994E" w14:textId="77777777" w:rsidR="00023141" w:rsidRDefault="00000000">
      <w:r>
        <w:t>• Vhodné pro manipulační techniku s vidlicemi šířky 600 mm.</w:t>
      </w:r>
    </w:p>
    <w:p w14:paraId="3B171C07" w14:textId="77777777" w:rsidR="00023141" w:rsidRDefault="00000000">
      <w:pPr>
        <w:pStyle w:val="Nadpis3"/>
      </w:pPr>
      <w:r>
        <w:t>8. DODATEK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497C9367" w14:textId="77777777">
        <w:tc>
          <w:tcPr>
            <w:tcW w:w="2880" w:type="dxa"/>
          </w:tcPr>
          <w:p w14:paraId="009B1875" w14:textId="77777777" w:rsidR="00023141" w:rsidRDefault="00000000">
            <w:r>
              <w:t>Revize</w:t>
            </w:r>
          </w:p>
        </w:tc>
        <w:tc>
          <w:tcPr>
            <w:tcW w:w="2880" w:type="dxa"/>
          </w:tcPr>
          <w:p w14:paraId="5905E0CC" w14:textId="77777777" w:rsidR="00023141" w:rsidRDefault="00000000">
            <w:r>
              <w:t>Datum</w:t>
            </w:r>
          </w:p>
        </w:tc>
        <w:tc>
          <w:tcPr>
            <w:tcW w:w="2880" w:type="dxa"/>
          </w:tcPr>
          <w:p w14:paraId="518DD6F7" w14:textId="77777777" w:rsidR="00023141" w:rsidRDefault="00000000">
            <w:r>
              <w:t>Popis změny</w:t>
            </w:r>
          </w:p>
        </w:tc>
      </w:tr>
      <w:tr w:rsidR="00023141" w14:paraId="5A6B5BBF" w14:textId="77777777">
        <w:tc>
          <w:tcPr>
            <w:tcW w:w="2880" w:type="dxa"/>
          </w:tcPr>
          <w:p w14:paraId="4B2FAFCF" w14:textId="77777777" w:rsidR="00023141" w:rsidRDefault="00000000">
            <w:r>
              <w:t>A</w:t>
            </w:r>
          </w:p>
        </w:tc>
        <w:tc>
          <w:tcPr>
            <w:tcW w:w="2880" w:type="dxa"/>
          </w:tcPr>
          <w:p w14:paraId="7F78666C" w14:textId="77777777" w:rsidR="00023141" w:rsidRDefault="00000000">
            <w:r>
              <w:t>01.11.2025</w:t>
            </w:r>
          </w:p>
        </w:tc>
        <w:tc>
          <w:tcPr>
            <w:tcW w:w="2880" w:type="dxa"/>
          </w:tcPr>
          <w:p w14:paraId="48FE2F5A" w14:textId="77777777" w:rsidR="00023141" w:rsidRDefault="00000000">
            <w:r>
              <w:t>První vydání dokumentu</w:t>
            </w:r>
          </w:p>
        </w:tc>
      </w:tr>
    </w:tbl>
    <w:p w14:paraId="63AB963C" w14:textId="77777777" w:rsidR="00023141" w:rsidRDefault="00000000">
      <w:r>
        <w:br w:type="page"/>
      </w:r>
    </w:p>
    <w:p w14:paraId="48AF728F" w14:textId="77777777" w:rsidR="00023141" w:rsidRDefault="00000000">
      <w:pPr>
        <w:pStyle w:val="Nadpis1"/>
      </w:pPr>
      <w:r>
        <w:lastRenderedPageBreak/>
        <w:t>REVIZE B – 10.11.2025</w:t>
      </w:r>
    </w:p>
    <w:p w14:paraId="0DCAADF8" w14:textId="77777777" w:rsidR="00023141" w:rsidRDefault="00000000">
      <w:r>
        <w:t>Změny oproti revizi 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2C8CD2DF" w14:textId="77777777">
        <w:tc>
          <w:tcPr>
            <w:tcW w:w="2880" w:type="dxa"/>
          </w:tcPr>
          <w:p w14:paraId="3380CAA7" w14:textId="77777777" w:rsidR="00023141" w:rsidRDefault="00000000">
            <w:r>
              <w:t>Oddíl</w:t>
            </w:r>
          </w:p>
        </w:tc>
        <w:tc>
          <w:tcPr>
            <w:tcW w:w="2880" w:type="dxa"/>
          </w:tcPr>
          <w:p w14:paraId="6EEB2E0D" w14:textId="77777777" w:rsidR="00023141" w:rsidRDefault="00000000">
            <w:r>
              <w:t>Původní stav (rev. A)</w:t>
            </w:r>
          </w:p>
        </w:tc>
        <w:tc>
          <w:tcPr>
            <w:tcW w:w="2880" w:type="dxa"/>
          </w:tcPr>
          <w:p w14:paraId="4F528A34" w14:textId="77777777" w:rsidR="00023141" w:rsidRDefault="00000000">
            <w:r>
              <w:t>Změna (rev. B)</w:t>
            </w:r>
          </w:p>
        </w:tc>
      </w:tr>
      <w:tr w:rsidR="00023141" w14:paraId="11E0144C" w14:textId="77777777">
        <w:tc>
          <w:tcPr>
            <w:tcW w:w="2880" w:type="dxa"/>
          </w:tcPr>
          <w:p w14:paraId="318270A8" w14:textId="77777777" w:rsidR="00023141" w:rsidRDefault="00000000">
            <w:r>
              <w:t>Rozměry a hmotnost</w:t>
            </w:r>
          </w:p>
        </w:tc>
        <w:tc>
          <w:tcPr>
            <w:tcW w:w="2880" w:type="dxa"/>
          </w:tcPr>
          <w:p w14:paraId="7428A6FC" w14:textId="77777777" w:rsidR="00023141" w:rsidRDefault="00000000">
            <w:r>
              <w:t>L = 1600 mm, B = 1200 mm, H = 1150 mm</w:t>
            </w:r>
          </w:p>
        </w:tc>
        <w:tc>
          <w:tcPr>
            <w:tcW w:w="2880" w:type="dxa"/>
          </w:tcPr>
          <w:p w14:paraId="569AF619" w14:textId="77777777" w:rsidR="00023141" w:rsidRDefault="00000000">
            <w:r>
              <w:t>L = 1650 mm (úprava rámu pro stabilitu)</w:t>
            </w:r>
          </w:p>
        </w:tc>
      </w:tr>
      <w:tr w:rsidR="00023141" w14:paraId="6E4FA203" w14:textId="77777777">
        <w:tc>
          <w:tcPr>
            <w:tcW w:w="2880" w:type="dxa"/>
          </w:tcPr>
          <w:p w14:paraId="5C775AB6" w14:textId="77777777" w:rsidR="00023141" w:rsidRDefault="00000000">
            <w:r>
              <w:t>Materiál a komponenty</w:t>
            </w:r>
          </w:p>
        </w:tc>
        <w:tc>
          <w:tcPr>
            <w:tcW w:w="2880" w:type="dxa"/>
          </w:tcPr>
          <w:p w14:paraId="69DFCD4F" w14:textId="77777777" w:rsidR="00023141" w:rsidRDefault="00000000">
            <w:r>
              <w:t>Rám základny: profil U60×40×3 mm</w:t>
            </w:r>
          </w:p>
        </w:tc>
        <w:tc>
          <w:tcPr>
            <w:tcW w:w="2880" w:type="dxa"/>
          </w:tcPr>
          <w:p w14:paraId="49D43DB2" w14:textId="77777777" w:rsidR="00023141" w:rsidRDefault="00000000">
            <w:r>
              <w:t>Změněno na U60×40×4 mm (vyšší tuhost)</w:t>
            </w:r>
          </w:p>
        </w:tc>
      </w:tr>
      <w:tr w:rsidR="00023141" w14:paraId="3B14F104" w14:textId="77777777">
        <w:tc>
          <w:tcPr>
            <w:tcW w:w="2880" w:type="dxa"/>
          </w:tcPr>
          <w:p w14:paraId="000750D1" w14:textId="77777777" w:rsidR="00023141" w:rsidRDefault="00000000">
            <w:r>
              <w:t>Povrchová úprava</w:t>
            </w:r>
          </w:p>
        </w:tc>
        <w:tc>
          <w:tcPr>
            <w:tcW w:w="2880" w:type="dxa"/>
          </w:tcPr>
          <w:p w14:paraId="33B421FE" w14:textId="77777777" w:rsidR="00023141" w:rsidRDefault="00000000">
            <w:r>
              <w:t>Polyuretan RAL 1018 (žlutá)</w:t>
            </w:r>
          </w:p>
        </w:tc>
        <w:tc>
          <w:tcPr>
            <w:tcW w:w="2880" w:type="dxa"/>
          </w:tcPr>
          <w:p w14:paraId="2088CC5E" w14:textId="77777777" w:rsidR="00023141" w:rsidRDefault="00000000">
            <w:r>
              <w:t>Změna barvy na RAL 2004 (oranžová) – sjednocení s firemním standardem</w:t>
            </w:r>
          </w:p>
        </w:tc>
      </w:tr>
      <w:tr w:rsidR="00023141" w14:paraId="38470669" w14:textId="77777777">
        <w:tc>
          <w:tcPr>
            <w:tcW w:w="2880" w:type="dxa"/>
          </w:tcPr>
          <w:p w14:paraId="2D6EE924" w14:textId="77777777" w:rsidR="00023141" w:rsidRDefault="00000000">
            <w:r>
              <w:t>Bezpečnost a údržba</w:t>
            </w:r>
          </w:p>
        </w:tc>
        <w:tc>
          <w:tcPr>
            <w:tcW w:w="2880" w:type="dxa"/>
          </w:tcPr>
          <w:p w14:paraId="12F2D6E2" w14:textId="77777777" w:rsidR="00023141" w:rsidRDefault="00000000">
            <w:r>
              <w:t>—</w:t>
            </w:r>
          </w:p>
        </w:tc>
        <w:tc>
          <w:tcPr>
            <w:tcW w:w="2880" w:type="dxa"/>
          </w:tcPr>
          <w:p w14:paraId="092A568D" w14:textId="77777777" w:rsidR="00023141" w:rsidRDefault="00000000">
            <w:r>
              <w:t>Doplněno: „Zkontroluj dotažení čepů po 100 cyklech výsypu.“</w:t>
            </w:r>
          </w:p>
        </w:tc>
      </w:tr>
    </w:tbl>
    <w:p w14:paraId="17CDC3E9" w14:textId="77777777" w:rsidR="00023141" w:rsidRDefault="00000000">
      <w:pPr>
        <w:pStyle w:val="Nadpis2"/>
      </w:pPr>
      <w:r>
        <w:t>Aktualizovaná revizní tabulka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700ADC10" w14:textId="77777777">
        <w:tc>
          <w:tcPr>
            <w:tcW w:w="2880" w:type="dxa"/>
          </w:tcPr>
          <w:p w14:paraId="4BE18C59" w14:textId="77777777" w:rsidR="00023141" w:rsidRDefault="00000000">
            <w:r>
              <w:t>Revize</w:t>
            </w:r>
          </w:p>
        </w:tc>
        <w:tc>
          <w:tcPr>
            <w:tcW w:w="2880" w:type="dxa"/>
          </w:tcPr>
          <w:p w14:paraId="26D20FD8" w14:textId="77777777" w:rsidR="00023141" w:rsidRDefault="00000000">
            <w:r>
              <w:t>Datum</w:t>
            </w:r>
          </w:p>
        </w:tc>
        <w:tc>
          <w:tcPr>
            <w:tcW w:w="2880" w:type="dxa"/>
          </w:tcPr>
          <w:p w14:paraId="63B69F51" w14:textId="77777777" w:rsidR="00023141" w:rsidRDefault="00000000">
            <w:r>
              <w:t>Popis změny</w:t>
            </w:r>
          </w:p>
        </w:tc>
      </w:tr>
      <w:tr w:rsidR="00023141" w14:paraId="005809E0" w14:textId="77777777">
        <w:tc>
          <w:tcPr>
            <w:tcW w:w="2880" w:type="dxa"/>
          </w:tcPr>
          <w:p w14:paraId="6BA93265" w14:textId="77777777" w:rsidR="00023141" w:rsidRDefault="00000000">
            <w:r>
              <w:t>A</w:t>
            </w:r>
          </w:p>
        </w:tc>
        <w:tc>
          <w:tcPr>
            <w:tcW w:w="2880" w:type="dxa"/>
          </w:tcPr>
          <w:p w14:paraId="54FF2BC6" w14:textId="77777777" w:rsidR="00023141" w:rsidRDefault="00000000">
            <w:r>
              <w:t>01.11.2025</w:t>
            </w:r>
          </w:p>
        </w:tc>
        <w:tc>
          <w:tcPr>
            <w:tcW w:w="2880" w:type="dxa"/>
          </w:tcPr>
          <w:p w14:paraId="5C3F3819" w14:textId="77777777" w:rsidR="00023141" w:rsidRDefault="00000000">
            <w:r>
              <w:t>První vydání dokumentu</w:t>
            </w:r>
          </w:p>
        </w:tc>
      </w:tr>
      <w:tr w:rsidR="00023141" w14:paraId="1EEF006B" w14:textId="77777777">
        <w:tc>
          <w:tcPr>
            <w:tcW w:w="2880" w:type="dxa"/>
          </w:tcPr>
          <w:p w14:paraId="4C7F9457" w14:textId="77777777" w:rsidR="00023141" w:rsidRDefault="00000000">
            <w:r>
              <w:t>B</w:t>
            </w:r>
          </w:p>
        </w:tc>
        <w:tc>
          <w:tcPr>
            <w:tcW w:w="2880" w:type="dxa"/>
          </w:tcPr>
          <w:p w14:paraId="556AAFC3" w14:textId="77777777" w:rsidR="00023141" w:rsidRDefault="00000000">
            <w:r>
              <w:t>10.11.2025</w:t>
            </w:r>
          </w:p>
        </w:tc>
        <w:tc>
          <w:tcPr>
            <w:tcW w:w="2880" w:type="dxa"/>
          </w:tcPr>
          <w:p w14:paraId="78E5B21D" w14:textId="77777777" w:rsidR="00023141" w:rsidRDefault="00000000">
            <w:r>
              <w:t>Zesílení rámu, úprava délky, změna barvy, doplněna údržba</w:t>
            </w:r>
          </w:p>
        </w:tc>
      </w:tr>
    </w:tbl>
    <w:p w14:paraId="51EFC257" w14:textId="77777777" w:rsidR="00023141" w:rsidRDefault="00000000">
      <w:r>
        <w:br w:type="page"/>
      </w:r>
    </w:p>
    <w:p w14:paraId="75FF69A8" w14:textId="77777777" w:rsidR="00023141" w:rsidRDefault="00000000">
      <w:pPr>
        <w:pStyle w:val="Nadpis1"/>
      </w:pPr>
      <w:r>
        <w:lastRenderedPageBreak/>
        <w:t>REVIZE C – 10.12.2025</w:t>
      </w:r>
    </w:p>
    <w:p w14:paraId="62853B01" w14:textId="77777777" w:rsidR="00023141" w:rsidRDefault="00000000">
      <w:r>
        <w:t>Změny oproti revizi B: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354A197F" w14:textId="77777777">
        <w:tc>
          <w:tcPr>
            <w:tcW w:w="2880" w:type="dxa"/>
          </w:tcPr>
          <w:p w14:paraId="2C3581A3" w14:textId="77777777" w:rsidR="00023141" w:rsidRDefault="00000000">
            <w:r>
              <w:t>Oddíl</w:t>
            </w:r>
          </w:p>
        </w:tc>
        <w:tc>
          <w:tcPr>
            <w:tcW w:w="2880" w:type="dxa"/>
          </w:tcPr>
          <w:p w14:paraId="1BBB0FC0" w14:textId="77777777" w:rsidR="00023141" w:rsidRDefault="00000000">
            <w:r>
              <w:t>Původní stav (rev. B)</w:t>
            </w:r>
          </w:p>
        </w:tc>
        <w:tc>
          <w:tcPr>
            <w:tcW w:w="2880" w:type="dxa"/>
          </w:tcPr>
          <w:p w14:paraId="725801CD" w14:textId="77777777" w:rsidR="00023141" w:rsidRDefault="00000000">
            <w:r>
              <w:t>Změna (rev. C)</w:t>
            </w:r>
          </w:p>
        </w:tc>
      </w:tr>
      <w:tr w:rsidR="00023141" w14:paraId="0D51E3E8" w14:textId="77777777">
        <w:tc>
          <w:tcPr>
            <w:tcW w:w="2880" w:type="dxa"/>
          </w:tcPr>
          <w:p w14:paraId="76C0F912" w14:textId="77777777" w:rsidR="00023141" w:rsidRDefault="00000000">
            <w:r>
              <w:t>Materiál a komponenty</w:t>
            </w:r>
          </w:p>
        </w:tc>
        <w:tc>
          <w:tcPr>
            <w:tcW w:w="2880" w:type="dxa"/>
          </w:tcPr>
          <w:p w14:paraId="642022DF" w14:textId="77777777" w:rsidR="00023141" w:rsidRDefault="00000000">
            <w:r>
              <w:t>Rám základny: profil U60×40×4 mm</w:t>
            </w:r>
          </w:p>
        </w:tc>
        <w:tc>
          <w:tcPr>
            <w:tcW w:w="2880" w:type="dxa"/>
          </w:tcPr>
          <w:p w14:paraId="3FE69E40" w14:textId="77777777" w:rsidR="00023141" w:rsidRDefault="00000000">
            <w:r>
              <w:t>Přidány diagonální výztuhy rámu (ocel S355, profil L30×30×3 mm)</w:t>
            </w:r>
          </w:p>
        </w:tc>
      </w:tr>
      <w:tr w:rsidR="00023141" w14:paraId="717F0592" w14:textId="77777777">
        <w:tc>
          <w:tcPr>
            <w:tcW w:w="2880" w:type="dxa"/>
          </w:tcPr>
          <w:p w14:paraId="19A0E8EA" w14:textId="77777777" w:rsidR="00023141" w:rsidRDefault="00000000">
            <w:r>
              <w:t>Materiál a komponenty</w:t>
            </w:r>
          </w:p>
        </w:tc>
        <w:tc>
          <w:tcPr>
            <w:tcW w:w="2880" w:type="dxa"/>
          </w:tcPr>
          <w:p w14:paraId="4D14243C" w14:textId="77777777" w:rsidR="00023141" w:rsidRDefault="00000000">
            <w:r>
              <w:t>—</w:t>
            </w:r>
          </w:p>
        </w:tc>
        <w:tc>
          <w:tcPr>
            <w:tcW w:w="2880" w:type="dxa"/>
          </w:tcPr>
          <w:p w14:paraId="18BEF9BA" w14:textId="77777777" w:rsidR="00023141" w:rsidRDefault="00000000">
            <w:r>
              <w:t>Nový díl: „Madlo ručního ovládání výsypu“, ocel Ø20 mm, délka 450 mm</w:t>
            </w:r>
          </w:p>
        </w:tc>
      </w:tr>
      <w:tr w:rsidR="00023141" w14:paraId="20515B36" w14:textId="77777777">
        <w:tc>
          <w:tcPr>
            <w:tcW w:w="2880" w:type="dxa"/>
          </w:tcPr>
          <w:p w14:paraId="3105AA4D" w14:textId="77777777" w:rsidR="00023141" w:rsidRDefault="00000000">
            <w:r>
              <w:t>Povrchová úprava</w:t>
            </w:r>
          </w:p>
        </w:tc>
        <w:tc>
          <w:tcPr>
            <w:tcW w:w="2880" w:type="dxa"/>
          </w:tcPr>
          <w:p w14:paraId="416313FB" w14:textId="77777777" w:rsidR="00023141" w:rsidRDefault="00000000">
            <w:r>
              <w:t>Barva RAL 2004 (oranžová)</w:t>
            </w:r>
          </w:p>
        </w:tc>
        <w:tc>
          <w:tcPr>
            <w:tcW w:w="2880" w:type="dxa"/>
          </w:tcPr>
          <w:p w14:paraId="11024D04" w14:textId="77777777" w:rsidR="00023141" w:rsidRDefault="00000000">
            <w:r>
              <w:t>Beze změny</w:t>
            </w:r>
          </w:p>
        </w:tc>
      </w:tr>
      <w:tr w:rsidR="00023141" w14:paraId="1502F4AC" w14:textId="77777777">
        <w:tc>
          <w:tcPr>
            <w:tcW w:w="2880" w:type="dxa"/>
          </w:tcPr>
          <w:p w14:paraId="6C24E867" w14:textId="77777777" w:rsidR="00023141" w:rsidRDefault="00000000">
            <w:r>
              <w:t>Bezpečnost a údržba</w:t>
            </w:r>
          </w:p>
        </w:tc>
        <w:tc>
          <w:tcPr>
            <w:tcW w:w="2880" w:type="dxa"/>
          </w:tcPr>
          <w:p w14:paraId="5EF4A3B0" w14:textId="77777777" w:rsidR="00023141" w:rsidRDefault="00000000">
            <w:r>
              <w:t>Doplněno: „Zkontroluj dotažení čepů po 100 cyklech výsypu.“</w:t>
            </w:r>
          </w:p>
        </w:tc>
        <w:tc>
          <w:tcPr>
            <w:tcW w:w="2880" w:type="dxa"/>
          </w:tcPr>
          <w:p w14:paraId="6A3882E8" w14:textId="77777777" w:rsidR="00023141" w:rsidRDefault="00000000">
            <w:r>
              <w:t>Přidáno: „Před manipulací ručním madlem zajisti nádobu proti pohybu VZV.“</w:t>
            </w:r>
          </w:p>
        </w:tc>
      </w:tr>
    </w:tbl>
    <w:p w14:paraId="2D711DA9" w14:textId="77777777" w:rsidR="00023141" w:rsidRDefault="00000000">
      <w:pPr>
        <w:pStyle w:val="Nadpis2"/>
      </w:pPr>
      <w:r>
        <w:t>Aktualizovaná revizní tabulka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23141" w14:paraId="6BF8610E" w14:textId="77777777">
        <w:tc>
          <w:tcPr>
            <w:tcW w:w="2880" w:type="dxa"/>
          </w:tcPr>
          <w:p w14:paraId="678BB88E" w14:textId="77777777" w:rsidR="00023141" w:rsidRDefault="00000000">
            <w:r>
              <w:t>Revize</w:t>
            </w:r>
          </w:p>
        </w:tc>
        <w:tc>
          <w:tcPr>
            <w:tcW w:w="2880" w:type="dxa"/>
          </w:tcPr>
          <w:p w14:paraId="76340975" w14:textId="77777777" w:rsidR="00023141" w:rsidRDefault="00000000">
            <w:r>
              <w:t>Datum</w:t>
            </w:r>
          </w:p>
        </w:tc>
        <w:tc>
          <w:tcPr>
            <w:tcW w:w="2880" w:type="dxa"/>
          </w:tcPr>
          <w:p w14:paraId="455BC098" w14:textId="77777777" w:rsidR="00023141" w:rsidRDefault="00000000">
            <w:r>
              <w:t>Popis změny</w:t>
            </w:r>
          </w:p>
        </w:tc>
      </w:tr>
      <w:tr w:rsidR="00023141" w14:paraId="231568BA" w14:textId="77777777">
        <w:tc>
          <w:tcPr>
            <w:tcW w:w="2880" w:type="dxa"/>
          </w:tcPr>
          <w:p w14:paraId="32B04E1F" w14:textId="77777777" w:rsidR="00023141" w:rsidRDefault="00000000">
            <w:r>
              <w:t>A</w:t>
            </w:r>
          </w:p>
        </w:tc>
        <w:tc>
          <w:tcPr>
            <w:tcW w:w="2880" w:type="dxa"/>
          </w:tcPr>
          <w:p w14:paraId="30B1D4CD" w14:textId="77777777" w:rsidR="00023141" w:rsidRDefault="00000000">
            <w:r>
              <w:t>01.11.2025</w:t>
            </w:r>
          </w:p>
        </w:tc>
        <w:tc>
          <w:tcPr>
            <w:tcW w:w="2880" w:type="dxa"/>
          </w:tcPr>
          <w:p w14:paraId="313D98A3" w14:textId="77777777" w:rsidR="00023141" w:rsidRDefault="00000000">
            <w:r>
              <w:t>První vydání dokumentu</w:t>
            </w:r>
          </w:p>
        </w:tc>
      </w:tr>
      <w:tr w:rsidR="00023141" w14:paraId="6C84F750" w14:textId="77777777">
        <w:tc>
          <w:tcPr>
            <w:tcW w:w="2880" w:type="dxa"/>
          </w:tcPr>
          <w:p w14:paraId="075F744D" w14:textId="77777777" w:rsidR="00023141" w:rsidRDefault="00000000">
            <w:r>
              <w:t>B</w:t>
            </w:r>
          </w:p>
        </w:tc>
        <w:tc>
          <w:tcPr>
            <w:tcW w:w="2880" w:type="dxa"/>
          </w:tcPr>
          <w:p w14:paraId="73FD6172" w14:textId="77777777" w:rsidR="00023141" w:rsidRDefault="00000000">
            <w:r>
              <w:t>10.11.2025</w:t>
            </w:r>
          </w:p>
        </w:tc>
        <w:tc>
          <w:tcPr>
            <w:tcW w:w="2880" w:type="dxa"/>
          </w:tcPr>
          <w:p w14:paraId="5A904A73" w14:textId="77777777" w:rsidR="00023141" w:rsidRDefault="00000000">
            <w:r>
              <w:t>Zesílení rámu, úprava délky, změna barvy, doplněna údržba</w:t>
            </w:r>
          </w:p>
        </w:tc>
      </w:tr>
      <w:tr w:rsidR="00023141" w14:paraId="0D4C7F00" w14:textId="77777777">
        <w:tc>
          <w:tcPr>
            <w:tcW w:w="2880" w:type="dxa"/>
          </w:tcPr>
          <w:p w14:paraId="4410BA96" w14:textId="77777777" w:rsidR="00023141" w:rsidRDefault="00000000">
            <w:r>
              <w:t>C</w:t>
            </w:r>
          </w:p>
        </w:tc>
        <w:tc>
          <w:tcPr>
            <w:tcW w:w="2880" w:type="dxa"/>
          </w:tcPr>
          <w:p w14:paraId="50D2F684" w14:textId="77777777" w:rsidR="00023141" w:rsidRDefault="00000000">
            <w:r>
              <w:t>10.12.2025</w:t>
            </w:r>
          </w:p>
        </w:tc>
        <w:tc>
          <w:tcPr>
            <w:tcW w:w="2880" w:type="dxa"/>
          </w:tcPr>
          <w:p w14:paraId="4848009E" w14:textId="77777777" w:rsidR="00023141" w:rsidRDefault="00000000">
            <w:r>
              <w:t>Přidány výztuhy rámu a madlo pro ruční ovládání výsypu, aktualizace bezpečnostních pokynů</w:t>
            </w:r>
          </w:p>
        </w:tc>
      </w:tr>
    </w:tbl>
    <w:p w14:paraId="4AB0CF0F" w14:textId="77777777" w:rsidR="00291B04" w:rsidRDefault="00291B04"/>
    <w:sectPr w:rsidR="00291B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55873756">
    <w:abstractNumId w:val="8"/>
  </w:num>
  <w:num w:numId="2" w16cid:durableId="1867795259">
    <w:abstractNumId w:val="6"/>
  </w:num>
  <w:num w:numId="3" w16cid:durableId="1284996016">
    <w:abstractNumId w:val="5"/>
  </w:num>
  <w:num w:numId="4" w16cid:durableId="1202593004">
    <w:abstractNumId w:val="4"/>
  </w:num>
  <w:num w:numId="5" w16cid:durableId="1754357968">
    <w:abstractNumId w:val="7"/>
  </w:num>
  <w:num w:numId="6" w16cid:durableId="310402476">
    <w:abstractNumId w:val="3"/>
  </w:num>
  <w:num w:numId="7" w16cid:durableId="1191410071">
    <w:abstractNumId w:val="2"/>
  </w:num>
  <w:num w:numId="8" w16cid:durableId="1305237774">
    <w:abstractNumId w:val="1"/>
  </w:num>
  <w:num w:numId="9" w16cid:durableId="124414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3141"/>
    <w:rsid w:val="00034616"/>
    <w:rsid w:val="0006063C"/>
    <w:rsid w:val="0015074B"/>
    <w:rsid w:val="00291B04"/>
    <w:rsid w:val="0029639D"/>
    <w:rsid w:val="00326F90"/>
    <w:rsid w:val="003550FC"/>
    <w:rsid w:val="006B019D"/>
    <w:rsid w:val="006D3F9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0F483"/>
  <w14:defaultImageDpi w14:val="300"/>
  <w15:docId w15:val="{1E2456D7-30DA-4174-A358-561482BE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Ludvík Hradílek</cp:lastModifiedBy>
  <cp:revision>2</cp:revision>
  <dcterms:created xsi:type="dcterms:W3CDTF">2025-11-01T20:15:00Z</dcterms:created>
  <dcterms:modified xsi:type="dcterms:W3CDTF">2025-11-01T20:15:00Z</dcterms:modified>
  <cp:category/>
</cp:coreProperties>
</file>